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276"/>
        <w:gridCol w:w="4360"/>
      </w:tblGrid>
      <w:tr w:rsidR="00292523" w:rsidRPr="001F3060" w14:paraId="089CAEE7" w14:textId="77777777" w:rsidTr="000C3FF4">
        <w:trPr>
          <w:trHeight w:val="274"/>
        </w:trPr>
        <w:tc>
          <w:tcPr>
            <w:tcW w:w="9288" w:type="dxa"/>
            <w:gridSpan w:val="3"/>
            <w:shd w:val="clear" w:color="auto" w:fill="BFBFBF"/>
          </w:tcPr>
          <w:p w14:paraId="047E9EBF" w14:textId="2A3C0C27" w:rsidR="000C3FF4" w:rsidRPr="001F3060" w:rsidRDefault="00255F5D" w:rsidP="009D6061">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tc>
      </w:tr>
      <w:tr w:rsidR="00292523" w:rsidRPr="001F3060" w14:paraId="752AD4F2" w14:textId="77777777" w:rsidTr="000C3FF4">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1BCFA05D" w:rsidR="004145D6" w:rsidRPr="009D6061" w:rsidRDefault="007B6D6B" w:rsidP="009D6061">
            <w:pPr>
              <w:pStyle w:val="Default"/>
              <w:jc w:val="center"/>
              <w:rPr>
                <w:rFonts w:ascii="Calibri Light" w:hAnsi="Calibri Light" w:cs="Calibri Light"/>
                <w:b/>
                <w:bCs/>
                <w:color w:val="auto"/>
                <w:sz w:val="22"/>
                <w:szCs w:val="22"/>
              </w:rPr>
            </w:pPr>
            <w:r w:rsidRPr="00875774">
              <w:rPr>
                <w:rFonts w:ascii="Calibri Light" w:hAnsi="Calibri Light" w:cs="Calibri Light"/>
                <w:b/>
                <w:bCs/>
                <w:color w:val="auto"/>
                <w:sz w:val="22"/>
                <w:szCs w:val="22"/>
              </w:rPr>
              <w:t xml:space="preserve">z dnia </w:t>
            </w:r>
            <w:r>
              <w:rPr>
                <w:rFonts w:ascii="Calibri Light" w:hAnsi="Calibri Light" w:cs="Calibri Light"/>
                <w:b/>
                <w:bCs/>
                <w:color w:val="auto"/>
                <w:sz w:val="22"/>
                <w:szCs w:val="22"/>
              </w:rPr>
              <w:t>26.01.2026</w:t>
            </w:r>
            <w:r w:rsidRPr="00875774">
              <w:rPr>
                <w:rFonts w:ascii="Calibri Light" w:hAnsi="Calibri Light" w:cs="Calibri Light"/>
                <w:b/>
                <w:bCs/>
                <w:color w:val="auto"/>
                <w:sz w:val="22"/>
                <w:szCs w:val="22"/>
              </w:rPr>
              <w:t xml:space="preserve"> r., l.dz. 0</w:t>
            </w:r>
            <w:r>
              <w:rPr>
                <w:rFonts w:ascii="Calibri Light" w:hAnsi="Calibri Light" w:cs="Calibri Light"/>
                <w:b/>
                <w:bCs/>
                <w:color w:val="auto"/>
                <w:sz w:val="22"/>
                <w:szCs w:val="22"/>
              </w:rPr>
              <w:t>1_01</w:t>
            </w:r>
            <w:r w:rsidRPr="00875774">
              <w:rPr>
                <w:rFonts w:ascii="Calibri Light" w:hAnsi="Calibri Light" w:cs="Calibri Light"/>
                <w:b/>
                <w:bCs/>
                <w:color w:val="auto"/>
                <w:sz w:val="22"/>
                <w:szCs w:val="22"/>
              </w:rPr>
              <w:t>_202</w:t>
            </w:r>
            <w:r>
              <w:rPr>
                <w:rFonts w:ascii="Calibri Light" w:hAnsi="Calibri Light" w:cs="Calibri Light"/>
                <w:b/>
                <w:bCs/>
                <w:color w:val="auto"/>
                <w:sz w:val="22"/>
                <w:szCs w:val="22"/>
              </w:rPr>
              <w:t>6</w:t>
            </w:r>
            <w:r w:rsidRPr="00875774">
              <w:rPr>
                <w:rFonts w:ascii="Calibri Light" w:hAnsi="Calibri Light" w:cs="Calibri Light"/>
                <w:b/>
                <w:bCs/>
                <w:color w:val="auto"/>
                <w:sz w:val="22"/>
                <w:szCs w:val="22"/>
              </w:rPr>
              <w:t>_FEWM_1_</w:t>
            </w:r>
            <w:r>
              <w:rPr>
                <w:rFonts w:ascii="Calibri Light" w:hAnsi="Calibri Light" w:cs="Calibri Light"/>
                <w:b/>
                <w:bCs/>
                <w:color w:val="auto"/>
                <w:sz w:val="22"/>
                <w:szCs w:val="22"/>
              </w:rPr>
              <w:t>2</w:t>
            </w:r>
            <w:r w:rsidRPr="00875774">
              <w:rPr>
                <w:rFonts w:ascii="Calibri Light" w:hAnsi="Calibri Light" w:cs="Calibri Light"/>
                <w:b/>
                <w:bCs/>
                <w:color w:val="auto"/>
                <w:sz w:val="22"/>
                <w:szCs w:val="22"/>
              </w:rPr>
              <w:t>_</w:t>
            </w:r>
            <w:r>
              <w:rPr>
                <w:rFonts w:ascii="Calibri Light" w:hAnsi="Calibri Light" w:cs="Calibri Light"/>
                <w:b/>
                <w:bCs/>
                <w:color w:val="auto"/>
                <w:sz w:val="22"/>
                <w:szCs w:val="22"/>
              </w:rPr>
              <w:t>Alkaz</w:t>
            </w:r>
            <w:r w:rsidRPr="007B6D6B">
              <w:rPr>
                <w:rFonts w:ascii="Calibri Light" w:hAnsi="Calibri Light" w:cs="Calibri Light"/>
                <w:b/>
                <w:bCs/>
                <w:color w:val="auto"/>
                <w:sz w:val="22"/>
                <w:szCs w:val="22"/>
              </w:rPr>
              <w:t xml:space="preserve">  </w:t>
            </w:r>
            <w:r w:rsidR="00026B25" w:rsidRPr="00026B25">
              <w:rPr>
                <w:rFonts w:ascii="Calibri Light" w:hAnsi="Calibri Light" w:cs="Calibri Light"/>
                <w:b/>
                <w:bCs/>
                <w:color w:val="auto"/>
                <w:sz w:val="22"/>
                <w:szCs w:val="22"/>
              </w:rPr>
              <w:t xml:space="preserve"> </w:t>
            </w:r>
          </w:p>
        </w:tc>
      </w:tr>
      <w:tr w:rsidR="00292523" w:rsidRPr="001F3060" w14:paraId="1CBF878C" w14:textId="77777777" w:rsidTr="000C3FF4">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0C3FF4">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0C3FF4">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0C3FF4">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0C3FF4">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0C3FF4">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0C3FF4">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592B6CB2" w14:textId="1C10E67E" w:rsidR="001C5207" w:rsidRPr="009D6061" w:rsidRDefault="009D6061" w:rsidP="00977F0E">
            <w:pPr>
              <w:spacing w:after="0" w:line="240" w:lineRule="auto"/>
              <w:jc w:val="center"/>
              <w:rPr>
                <w:rFonts w:ascii="Calibri Light" w:hAnsi="Calibri Light" w:cs="Calibri Light"/>
                <w:bCs/>
                <w:sz w:val="20"/>
                <w:szCs w:val="20"/>
              </w:rPr>
            </w:pPr>
            <w:r w:rsidRPr="009D6061">
              <w:rPr>
                <w:rFonts w:ascii="Calibri Light" w:hAnsi="Calibri Light" w:cs="Calibri Light"/>
                <w:bCs/>
                <w:sz w:val="20"/>
                <w:szCs w:val="20"/>
              </w:rPr>
              <w:t>(</w:t>
            </w:r>
            <w:r w:rsidR="00935444" w:rsidRPr="00935444">
              <w:rPr>
                <w:rFonts w:ascii="Calibri Light" w:hAnsi="Calibri Light" w:cs="Calibri Light"/>
                <w:bCs/>
                <w:sz w:val="20"/>
                <w:szCs w:val="20"/>
              </w:rPr>
              <w:t xml:space="preserve">Dostawa </w:t>
            </w:r>
            <w:r w:rsidR="007B6D6B">
              <w:rPr>
                <w:rFonts w:ascii="Calibri Light" w:hAnsi="Calibri Light" w:cs="Calibri Light"/>
                <w:bCs/>
                <w:sz w:val="20"/>
                <w:szCs w:val="20"/>
              </w:rPr>
              <w:t>spektrofotometru</w:t>
            </w:r>
            <w:r w:rsidR="00935444" w:rsidRPr="00935444">
              <w:rPr>
                <w:rFonts w:ascii="Calibri Light" w:hAnsi="Calibri Light" w:cs="Calibri Light"/>
                <w:bCs/>
                <w:sz w:val="20"/>
                <w:szCs w:val="20"/>
              </w:rPr>
              <w:t xml:space="preserve">  dla  ALKAZ PLASTICS S.A.</w:t>
            </w:r>
            <w:r w:rsidR="004145D6" w:rsidRPr="009D6061">
              <w:rPr>
                <w:rFonts w:ascii="Calibri Light" w:hAnsi="Calibri Light" w:cs="Calibri Light"/>
                <w:bCs/>
                <w:sz w:val="20"/>
                <w:szCs w:val="20"/>
              </w:rPr>
              <w:t>)</w:t>
            </w:r>
          </w:p>
          <w:p w14:paraId="794B3343" w14:textId="3E0AFD34" w:rsidR="000C3FF4" w:rsidRPr="001F3060" w:rsidRDefault="000C3FF4" w:rsidP="00977F0E">
            <w:pPr>
              <w:spacing w:after="0" w:line="240" w:lineRule="auto"/>
              <w:jc w:val="center"/>
              <w:rPr>
                <w:rFonts w:ascii="Calibri Light" w:hAnsi="Calibri Light"/>
                <w:b/>
                <w:sz w:val="20"/>
                <w:szCs w:val="20"/>
              </w:rPr>
            </w:pPr>
          </w:p>
        </w:tc>
      </w:tr>
      <w:tr w:rsidR="00101745" w:rsidRPr="001F3060" w14:paraId="1784B702" w14:textId="77777777" w:rsidTr="000C3FF4">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0C3FF4">
        <w:trPr>
          <w:trHeight w:val="2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221CA56" w14:textId="3552F1A7"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N</w:t>
            </w:r>
            <w:r w:rsidR="00101745" w:rsidRPr="00B00C87">
              <w:rPr>
                <w:rFonts w:ascii="Calibri Light" w:hAnsi="Calibri Light"/>
                <w:bCs/>
                <w:color w:val="808080"/>
                <w:sz w:val="20"/>
                <w:szCs w:val="20"/>
              </w:rPr>
              <w:t>etto</w:t>
            </w:r>
          </w:p>
          <w:p w14:paraId="5886A6C7" w14:textId="77777777" w:rsidR="000C3FF4" w:rsidRPr="00B00C87" w:rsidRDefault="000C3FF4" w:rsidP="00564165">
            <w:pPr>
              <w:pStyle w:val="Default"/>
              <w:rPr>
                <w:rFonts w:ascii="Calibri Light" w:hAnsi="Calibri Light"/>
                <w:bCs/>
                <w:color w:val="808080"/>
                <w:sz w:val="20"/>
                <w:szCs w:val="20"/>
              </w:rPr>
            </w:pP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0C3FF4">
        <w:trPr>
          <w:trHeight w:val="203"/>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FFB2839" w14:textId="77777777" w:rsidR="00101745"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p w14:paraId="7650DFAE" w14:textId="77777777" w:rsidR="000C3FF4" w:rsidRPr="00B00C87" w:rsidRDefault="000C3FF4" w:rsidP="00564165">
            <w:pPr>
              <w:pStyle w:val="Default"/>
              <w:rPr>
                <w:rFonts w:ascii="Calibri Light" w:hAnsi="Calibri Light"/>
                <w:bCs/>
                <w:color w:val="808080"/>
                <w:sz w:val="20"/>
                <w:szCs w:val="20"/>
              </w:rPr>
            </w:pP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0C3FF4">
        <w:trPr>
          <w:trHeight w:val="284"/>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64C64B90" w14:textId="0FA783EF"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B</w:t>
            </w:r>
            <w:r w:rsidR="00101745" w:rsidRPr="00B00C87">
              <w:rPr>
                <w:rFonts w:ascii="Calibri Light" w:hAnsi="Calibri Light"/>
                <w:bCs/>
                <w:color w:val="808080"/>
                <w:sz w:val="20"/>
                <w:szCs w:val="20"/>
              </w:rPr>
              <w:t>rutto</w:t>
            </w:r>
          </w:p>
          <w:p w14:paraId="2B47BE71" w14:textId="77777777" w:rsidR="000C3FF4" w:rsidRPr="00B00C87" w:rsidRDefault="000C3FF4" w:rsidP="00564165">
            <w:pPr>
              <w:pStyle w:val="Default"/>
              <w:rPr>
                <w:rFonts w:ascii="Calibri Light" w:hAnsi="Calibri Light"/>
                <w:bCs/>
                <w:color w:val="808080"/>
                <w:sz w:val="20"/>
                <w:szCs w:val="20"/>
              </w:rPr>
            </w:pP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0C3FF4">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F6F7B49" w14:textId="77777777" w:rsidR="002A666B"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p w14:paraId="7D04B9A9" w14:textId="03FD6526" w:rsidR="000C3FF4" w:rsidRPr="00485DCC" w:rsidRDefault="000C3FF4" w:rsidP="00564165">
            <w:pPr>
              <w:pStyle w:val="Default"/>
              <w:rPr>
                <w:rFonts w:ascii="Calibri Light" w:hAnsi="Calibri Light"/>
                <w:i/>
                <w:color w:val="808080"/>
                <w:sz w:val="20"/>
                <w:szCs w:val="20"/>
              </w:rPr>
            </w:pPr>
          </w:p>
        </w:tc>
      </w:tr>
      <w:tr w:rsidR="002A666B" w:rsidRPr="001F3060" w14:paraId="4C3F1E91" w14:textId="77777777" w:rsidTr="000C3FF4">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0C3FF4">
        <w:trPr>
          <w:trHeight w:val="397"/>
        </w:trPr>
        <w:tc>
          <w:tcPr>
            <w:tcW w:w="9288"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77777777"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2 - Oświadczenie o braku podstaw do wykluczenia</w:t>
            </w:r>
          </w:p>
          <w:p w14:paraId="23B4CF47" w14:textId="2A695162" w:rsidR="00564165" w:rsidRPr="003D2C7F" w:rsidRDefault="002A666B" w:rsidP="00436E7D">
            <w:pPr>
              <w:numPr>
                <w:ilvl w:val="0"/>
                <w:numId w:val="1"/>
              </w:numPr>
              <w:spacing w:after="0" w:line="240" w:lineRule="auto"/>
              <w:ind w:left="714" w:hanging="357"/>
              <w:rPr>
                <w:rFonts w:ascii="Calibri Light" w:hAnsi="Calibri Light"/>
                <w:sz w:val="18"/>
                <w:szCs w:val="18"/>
              </w:rPr>
            </w:pPr>
            <w:r w:rsidRPr="00E34B65">
              <w:rPr>
                <w:rFonts w:ascii="Calibri Light" w:eastAsia="Times New Roman" w:hAnsi="Calibri Light"/>
                <w:sz w:val="18"/>
                <w:szCs w:val="18"/>
                <w:lang w:eastAsia="pl-PL"/>
              </w:rPr>
              <w:t xml:space="preserve">Załącznik nr </w:t>
            </w:r>
            <w:r w:rsidR="00920676" w:rsidRPr="00E34B65">
              <w:rPr>
                <w:rFonts w:ascii="Calibri Light" w:eastAsia="Times New Roman" w:hAnsi="Calibri Light"/>
                <w:sz w:val="18"/>
                <w:szCs w:val="18"/>
                <w:lang w:eastAsia="pl-PL"/>
              </w:rPr>
              <w:t>3</w:t>
            </w:r>
            <w:r w:rsidRPr="00E34B65">
              <w:rPr>
                <w:rFonts w:ascii="Calibri Light" w:eastAsia="Times New Roman" w:hAnsi="Calibri Light"/>
                <w:sz w:val="18"/>
                <w:szCs w:val="18"/>
                <w:lang w:eastAsia="pl-PL"/>
              </w:rPr>
              <w:t xml:space="preserve"> - </w:t>
            </w:r>
            <w:r w:rsidR="00485DCC">
              <w:t xml:space="preserve"> </w:t>
            </w:r>
            <w:r w:rsidR="00E24BB5">
              <w:t xml:space="preserve"> </w:t>
            </w:r>
            <w:r w:rsidR="00E24BB5" w:rsidRPr="00E24BB5">
              <w:rPr>
                <w:rFonts w:ascii="Calibri Light" w:eastAsia="Times New Roman" w:hAnsi="Calibri Light"/>
                <w:sz w:val="18"/>
                <w:szCs w:val="18"/>
                <w:lang w:eastAsia="pl-PL"/>
              </w:rPr>
              <w:t>Deklaracja zgodności dostawy z zamówieniem</w:t>
            </w:r>
          </w:p>
          <w:p w14:paraId="716684CF" w14:textId="05C00DCA" w:rsidR="003D2C7F" w:rsidRPr="00E34B65" w:rsidRDefault="003D2C7F"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 Klauzula informacyjna</w:t>
            </w:r>
          </w:p>
          <w:p w14:paraId="6A80AD8F" w14:textId="77777777"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3A6CA30F"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7B6D6B" w:rsidRPr="007B6D6B">
        <w:rPr>
          <w:rFonts w:ascii="Calibri Light" w:hAnsi="Calibri Light"/>
          <w:sz w:val="20"/>
          <w:szCs w:val="20"/>
        </w:rPr>
        <w:t xml:space="preserve">l.dz. 01_01_2026_FEWM_1_2_Alkaz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42EA1C69"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w:t>
      </w:r>
      <w:r w:rsidR="007B6D6B" w:rsidRPr="007B6D6B">
        <w:rPr>
          <w:rFonts w:ascii="Calibri Light" w:hAnsi="Calibri Light"/>
          <w:sz w:val="20"/>
          <w:szCs w:val="20"/>
        </w:rPr>
        <w:t xml:space="preserve">l.dz. 01_01_2026_FEWM_1_2_Alkaz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706E4A">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706E4A">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02F493B0" w14:textId="77777777" w:rsidR="00F53950" w:rsidRPr="001F3060" w:rsidRDefault="00F53950" w:rsidP="00F53950">
      <w:pPr>
        <w:rPr>
          <w:rFonts w:ascii="Calibri Light" w:hAnsi="Calibri Light"/>
          <w:sz w:val="20"/>
          <w:szCs w:val="20"/>
        </w:rPr>
      </w:pPr>
    </w:p>
    <w:p w14:paraId="18E17709" w14:textId="77777777" w:rsidR="00E24BB5" w:rsidRPr="007F2C3A" w:rsidRDefault="00E24BB5" w:rsidP="00E24BB5">
      <w:pPr>
        <w:spacing w:after="60" w:line="256" w:lineRule="auto"/>
        <w:jc w:val="center"/>
        <w:rPr>
          <w:rFonts w:ascii="Calibri Light" w:eastAsia="Times New Roman" w:hAnsi="Calibri Light" w:cs="Calibri Light"/>
          <w:b/>
          <w:kern w:val="2"/>
          <w14:ligatures w14:val="standardContextual"/>
        </w:rPr>
      </w:pPr>
      <w:r w:rsidRPr="007F2C3A">
        <w:rPr>
          <w:rFonts w:ascii="Calibri Light" w:eastAsia="Times New Roman" w:hAnsi="Calibri Light" w:cs="Calibri Light"/>
          <w:b/>
          <w:kern w:val="2"/>
          <w14:ligatures w14:val="standardContextual"/>
        </w:rPr>
        <w:t>Deklaracja zgodności dostawy z zamówieniem</w:t>
      </w:r>
    </w:p>
    <w:p w14:paraId="1CA041FA"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3BF80B42" w14:textId="453F1E82" w:rsidR="00E24BB5" w:rsidRPr="004145D6" w:rsidRDefault="004F4C7F" w:rsidP="00E24BB5">
      <w:pPr>
        <w:spacing w:after="60" w:line="256" w:lineRule="auto"/>
        <w:rPr>
          <w:rFonts w:ascii="Calibri Light" w:hAnsi="Calibri Light" w:cs="Calibri Light"/>
          <w:color w:val="262626" w:themeColor="text1" w:themeTint="D9"/>
          <w:kern w:val="2"/>
          <w14:ligatures w14:val="standardContextual"/>
        </w:rPr>
      </w:pPr>
      <w:r>
        <w:rPr>
          <w:rFonts w:ascii="Calibri Light" w:hAnsi="Calibri Light" w:cs="Calibri Light"/>
          <w:color w:val="262626" w:themeColor="text1" w:themeTint="D9"/>
          <w:kern w:val="2"/>
          <w14:ligatures w14:val="standardContextual"/>
        </w:rPr>
        <w:t>D</w:t>
      </w:r>
      <w:r w:rsidR="004145D6">
        <w:rPr>
          <w:rFonts w:ascii="Calibri Light" w:hAnsi="Calibri Light" w:cs="Calibri Light"/>
          <w:color w:val="262626" w:themeColor="text1" w:themeTint="D9"/>
          <w:kern w:val="2"/>
          <w14:ligatures w14:val="standardContextual"/>
        </w:rPr>
        <w:t xml:space="preserve">la </w:t>
      </w:r>
      <w:r w:rsidR="00E24BB5" w:rsidRPr="004145D6">
        <w:rPr>
          <w:rFonts w:ascii="Calibri Light" w:hAnsi="Calibri Light" w:cs="Calibri Light"/>
          <w:color w:val="262626" w:themeColor="text1" w:themeTint="D9"/>
          <w:kern w:val="2"/>
          <w14:ligatures w14:val="standardContextual"/>
        </w:rPr>
        <w:t>przedmiotu zamówienia, który Wykonawca zobowiązuje się zrealizować, należy podać producenta/markę, typ, model – jeżeli posiada):</w:t>
      </w:r>
    </w:p>
    <w:p w14:paraId="3D0BF338" w14:textId="0F65F926" w:rsidR="00E24BB5" w:rsidRPr="002E538B" w:rsidRDefault="00E24BB5" w:rsidP="00E24BB5">
      <w:pPr>
        <w:keepNext/>
        <w:keepLines/>
        <w:spacing w:before="160" w:after="120" w:line="256" w:lineRule="auto"/>
        <w:outlineLvl w:val="2"/>
        <w:rPr>
          <w:rFonts w:ascii="Calibri Light" w:eastAsia="Times New Roman" w:hAnsi="Calibri Light" w:cs="Calibri Light"/>
          <w:b/>
          <w:color w:val="262626" w:themeColor="text1" w:themeTint="D9"/>
          <w:kern w:val="2"/>
          <w14:ligatures w14:val="standardContextual"/>
        </w:rPr>
      </w:pPr>
    </w:p>
    <w:tbl>
      <w:tblPr>
        <w:tblStyle w:val="Tabela-Siatka"/>
        <w:tblpPr w:leftFromText="141" w:rightFromText="141" w:vertAnchor="text" w:horzAnchor="margin" w:tblpY="-38"/>
        <w:tblW w:w="0" w:type="auto"/>
        <w:tblLook w:val="04A0" w:firstRow="1" w:lastRow="0" w:firstColumn="1" w:lastColumn="0" w:noHBand="0" w:noVBand="1"/>
      </w:tblPr>
      <w:tblGrid>
        <w:gridCol w:w="3676"/>
        <w:gridCol w:w="2693"/>
        <w:gridCol w:w="2693"/>
      </w:tblGrid>
      <w:tr w:rsidR="00E24BB5" w:rsidRPr="004D4E07" w14:paraId="027AAF71" w14:textId="77777777" w:rsidTr="00E24BB5">
        <w:tc>
          <w:tcPr>
            <w:tcW w:w="3676" w:type="dxa"/>
          </w:tcPr>
          <w:p w14:paraId="2C6A485B"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046695D7"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6E8F1738"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E24BB5" w:rsidRPr="004D4E07" w14:paraId="53799BF5" w14:textId="77777777" w:rsidTr="00E24BB5">
        <w:tc>
          <w:tcPr>
            <w:tcW w:w="3676" w:type="dxa"/>
          </w:tcPr>
          <w:p w14:paraId="37A92B56" w14:textId="145FBCE5" w:rsidR="00E24BB5" w:rsidRPr="00D5177D" w:rsidRDefault="007B6D6B" w:rsidP="00E24BB5">
            <w:pPr>
              <w:pStyle w:val="Akapitzlist"/>
              <w:numPr>
                <w:ilvl w:val="0"/>
                <w:numId w:val="31"/>
              </w:numPr>
              <w:rPr>
                <w:rFonts w:asciiTheme="majorHAnsi" w:hAnsiTheme="majorHAnsi" w:cstheme="majorHAnsi"/>
              </w:rPr>
            </w:pPr>
            <w:r>
              <w:rPr>
                <w:rFonts w:ascii="Calibri Light" w:hAnsi="Calibri Light" w:cs="Calibri Light"/>
              </w:rPr>
              <w:t>Spektrofotometr szt.1</w:t>
            </w:r>
          </w:p>
        </w:tc>
        <w:tc>
          <w:tcPr>
            <w:tcW w:w="2693" w:type="dxa"/>
          </w:tcPr>
          <w:p w14:paraId="6FF05F4E" w14:textId="77777777" w:rsidR="00E24BB5" w:rsidRPr="004D4E07" w:rsidRDefault="00E24BB5" w:rsidP="00E24BB5">
            <w:pPr>
              <w:rPr>
                <w:rFonts w:asciiTheme="majorHAnsi" w:hAnsiTheme="majorHAnsi" w:cstheme="majorHAnsi"/>
                <w:sz w:val="20"/>
                <w:szCs w:val="20"/>
              </w:rPr>
            </w:pPr>
          </w:p>
        </w:tc>
        <w:tc>
          <w:tcPr>
            <w:tcW w:w="2693" w:type="dxa"/>
          </w:tcPr>
          <w:p w14:paraId="738514BD" w14:textId="77777777" w:rsidR="00E24BB5" w:rsidRPr="004D4E07" w:rsidRDefault="00E24BB5" w:rsidP="00E24BB5">
            <w:pPr>
              <w:rPr>
                <w:rFonts w:asciiTheme="majorHAnsi" w:hAnsiTheme="majorHAnsi" w:cstheme="majorHAnsi"/>
                <w:sz w:val="20"/>
                <w:szCs w:val="20"/>
              </w:rPr>
            </w:pPr>
          </w:p>
        </w:tc>
      </w:tr>
    </w:tbl>
    <w:p w14:paraId="11A5B988"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2C86ABAD" w14:textId="77777777"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Oświadczam, że ww. urządzenie w dniu dostawy spełniała wszystkie wymagania techniczne i funkcjonalne określone w Zapytaniu ofertowym w rubryce: przedmiot zamówienia (charakterystyka, specyfikacja, funkcjonalności, ilości).</w:t>
      </w:r>
    </w:p>
    <w:p w14:paraId="09E2EF22" w14:textId="1FBAE43F" w:rsidR="004D4E07" w:rsidRPr="004145D6" w:rsidRDefault="00E24BB5" w:rsidP="004145D6">
      <w:pPr>
        <w:spacing w:after="60" w:line="256" w:lineRule="auto"/>
        <w:rPr>
          <w:rFonts w:ascii="Calibri Light" w:hAnsi="Calibri Light" w:cs="Calibri Light"/>
          <w:b/>
          <w:bCs/>
          <w:color w:val="262626" w:themeColor="text1" w:themeTint="D9"/>
          <w:kern w:val="2"/>
          <w14:ligatures w14:val="standardContextual"/>
        </w:rPr>
      </w:pPr>
      <w:r w:rsidRPr="00E24BB5">
        <w:rPr>
          <w:rFonts w:ascii="Calibri Light" w:hAnsi="Calibri Light" w:cs="Calibri Light"/>
          <w:b/>
          <w:bCs/>
          <w:color w:val="262626" w:themeColor="text1" w:themeTint="D9"/>
          <w:kern w:val="2"/>
          <w14:ligatures w14:val="standardContextual"/>
        </w:rPr>
        <w:t>Ponadto zobowiązuję się dołączyć do oferty pełną dokumentację potwierdzającą spełnianie wymogów opisanych w OPZ, w szczególności: karty katalogowe, karty techniczne, opisy funkcjonalne, certyfikaty, deklaracje zgodności oraz inne dokumenty potwierdzające zgodność oferowanych urządzeń z wymaganiami Zamawiającego.</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1A0B6035"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Zapytanie ofertowe</w:t>
      </w:r>
      <w:r w:rsidR="007B6D6B" w:rsidRPr="007B6D6B">
        <w:t xml:space="preserve"> </w:t>
      </w:r>
      <w:r w:rsidR="007B6D6B" w:rsidRPr="007B6D6B">
        <w:rPr>
          <w:rFonts w:ascii="Calibri Light" w:hAnsi="Calibri Light"/>
          <w:sz w:val="20"/>
          <w:szCs w:val="20"/>
        </w:rPr>
        <w:t>l.dz. 01_01_2026_FEWM_1_2_Alkaz</w:t>
      </w:r>
      <w:r w:rsidRPr="003D2C7F">
        <w:rPr>
          <w:rFonts w:ascii="Calibri Light" w:hAnsi="Calibri Light"/>
          <w:sz w:val="20"/>
          <w:szCs w:val="20"/>
        </w:rPr>
        <w:t xml:space="preserve"> </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1C23DFE2"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2750ABCF"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CDBDB58" w14:textId="77777777" w:rsidR="00D462B1" w:rsidRPr="002724E5" w:rsidRDefault="00D462B1" w:rsidP="00D462B1">
      <w:pPr>
        <w:tabs>
          <w:tab w:val="left" w:pos="2490"/>
        </w:tabs>
        <w:spacing w:after="0"/>
        <w:jc w:val="both"/>
        <w:rPr>
          <w:rFonts w:ascii="Calibri Light" w:hAnsi="Calibri Light"/>
          <w:b/>
          <w:bCs/>
          <w:sz w:val="20"/>
          <w:szCs w:val="20"/>
        </w:rPr>
      </w:pPr>
    </w:p>
    <w:p w14:paraId="77903628" w14:textId="77777777" w:rsidR="000C3FF4" w:rsidRPr="002724E5" w:rsidRDefault="000C3FF4" w:rsidP="000C3FF4">
      <w:pPr>
        <w:tabs>
          <w:tab w:val="left" w:pos="2490"/>
        </w:tabs>
        <w:spacing w:after="0"/>
        <w:jc w:val="both"/>
        <w:rPr>
          <w:rFonts w:ascii="Calibri Light" w:hAnsi="Calibri Light"/>
          <w:b/>
          <w:bCs/>
          <w:sz w:val="20"/>
          <w:szCs w:val="20"/>
        </w:rPr>
      </w:pPr>
    </w:p>
    <w:p w14:paraId="727A927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 xml:space="preserve">” (nr Projektu </w:t>
      </w:r>
      <w:r w:rsidRPr="000C7E6F">
        <w:rPr>
          <w:rFonts w:ascii="Calibri Light" w:hAnsi="Calibri Light"/>
          <w:b/>
          <w:bCs/>
          <w:sz w:val="20"/>
          <w:szCs w:val="20"/>
        </w:rPr>
        <w:t>FEWM.01.02-IP.02-0032/24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351DBD6"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566B7D4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74B1F324"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69C9B0EC"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9954FE2"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70267E7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0FCFAF7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2D8B66A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7ED3F1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 xml:space="preserve">obowiązków w związku z realizacją Projektu nr </w:t>
      </w:r>
      <w:r w:rsidRPr="000C7E6F">
        <w:rPr>
          <w:rFonts w:ascii="Calibri Light" w:hAnsi="Calibri Light"/>
          <w:b/>
          <w:bCs/>
          <w:sz w:val="20"/>
          <w:szCs w:val="20"/>
        </w:rPr>
        <w:t>FEWM.01.02-IP.02-0032/24</w:t>
      </w:r>
      <w:r w:rsidRPr="002724E5">
        <w:rPr>
          <w:rFonts w:ascii="Calibri Light" w:hAnsi="Calibri Light"/>
          <w:sz w:val="20"/>
          <w:szCs w:val="20"/>
        </w:rPr>
        <w:t xml:space="preserve"> pn. </w:t>
      </w:r>
      <w:r>
        <w:rPr>
          <w:rFonts w:ascii="Calibri Light" w:hAnsi="Calibri Light"/>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w:t>
      </w:r>
    </w:p>
    <w:p w14:paraId="439A91A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1BD278E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7475097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48F8E20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3) Instytucji Zarządzającej programem regionalnym Fundusze Europejskie dla Warmii i Mazur 2021-2027 – Zarządowi Województwa Warmińsko-Mazurskiego, ul. Emilii Plater 1, 10-562 Olsztyn,</w:t>
      </w:r>
    </w:p>
    <w:p w14:paraId="0F036788"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10A7891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064362D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6234AFDE" w14:textId="77777777" w:rsidR="000C3FF4"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1A4BD3F5" w14:textId="77777777" w:rsidR="000C3FF4" w:rsidRPr="006612F5"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6A0F1E9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11576B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F78785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1BAC7E7D"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437D4AB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8A7348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0196084B"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3C8C70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888A166" w14:textId="77777777" w:rsidR="000C3FF4" w:rsidRPr="002724E5" w:rsidRDefault="000C3FF4" w:rsidP="000C3FF4">
      <w:pPr>
        <w:tabs>
          <w:tab w:val="left" w:pos="2490"/>
        </w:tabs>
        <w:spacing w:after="0"/>
        <w:jc w:val="both"/>
        <w:rPr>
          <w:rFonts w:ascii="Calibri Light" w:hAnsi="Calibri Light"/>
          <w:sz w:val="20"/>
          <w:szCs w:val="20"/>
        </w:rPr>
      </w:pPr>
    </w:p>
    <w:p w14:paraId="2CA4B87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4645BB85" w14:textId="77777777" w:rsidR="000C3FF4" w:rsidRDefault="000C3FF4" w:rsidP="000C3FF4">
      <w:pPr>
        <w:tabs>
          <w:tab w:val="left" w:pos="2490"/>
        </w:tabs>
        <w:spacing w:after="0"/>
        <w:jc w:val="both"/>
        <w:rPr>
          <w:rFonts w:ascii="Calibri Light" w:hAnsi="Calibri Light"/>
          <w:sz w:val="20"/>
          <w:szCs w:val="20"/>
        </w:rPr>
      </w:pPr>
    </w:p>
    <w:p w14:paraId="7C37B4AE" w14:textId="77777777" w:rsidR="000C3FF4" w:rsidRPr="002724E5" w:rsidRDefault="000C3FF4" w:rsidP="000C3FF4">
      <w:pPr>
        <w:tabs>
          <w:tab w:val="left" w:pos="2490"/>
        </w:tabs>
        <w:spacing w:after="0"/>
        <w:jc w:val="both"/>
        <w:rPr>
          <w:rFonts w:ascii="Calibri Light" w:hAnsi="Calibri Light"/>
          <w:sz w:val="20"/>
          <w:szCs w:val="20"/>
        </w:rPr>
      </w:pPr>
    </w:p>
    <w:p w14:paraId="001B6F7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37903CF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337F9890" w14:textId="77777777" w:rsidR="000C3FF4" w:rsidRDefault="000C3FF4" w:rsidP="000C3FF4">
      <w:pPr>
        <w:tabs>
          <w:tab w:val="left" w:pos="2490"/>
        </w:tabs>
        <w:spacing w:after="0"/>
        <w:jc w:val="both"/>
        <w:rPr>
          <w:rFonts w:ascii="Calibri Light" w:hAnsi="Calibri Light"/>
          <w:sz w:val="20"/>
          <w:szCs w:val="20"/>
        </w:rPr>
      </w:pPr>
    </w:p>
    <w:p w14:paraId="410CA374"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5C4BD" w14:textId="77777777" w:rsidR="00F42F9C" w:rsidRDefault="00F42F9C" w:rsidP="0014183D">
      <w:pPr>
        <w:spacing w:after="0" w:line="240" w:lineRule="auto"/>
      </w:pPr>
      <w:r>
        <w:separator/>
      </w:r>
    </w:p>
  </w:endnote>
  <w:endnote w:type="continuationSeparator" w:id="0">
    <w:p w14:paraId="0DA10CB8" w14:textId="77777777" w:rsidR="00F42F9C" w:rsidRDefault="00F42F9C"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B53DE" w14:textId="77777777" w:rsidR="00F42F9C" w:rsidRDefault="00F42F9C" w:rsidP="0014183D">
      <w:pPr>
        <w:spacing w:after="0" w:line="240" w:lineRule="auto"/>
      </w:pPr>
      <w:r>
        <w:separator/>
      </w:r>
    </w:p>
  </w:footnote>
  <w:footnote w:type="continuationSeparator" w:id="0">
    <w:p w14:paraId="6FA3303E" w14:textId="77777777" w:rsidR="00F42F9C" w:rsidRDefault="00F42F9C"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6B25"/>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55D5"/>
    <w:rsid w:val="00086920"/>
    <w:rsid w:val="00091FCF"/>
    <w:rsid w:val="00094C2E"/>
    <w:rsid w:val="000977DE"/>
    <w:rsid w:val="000A3ADE"/>
    <w:rsid w:val="000A7C34"/>
    <w:rsid w:val="000B6526"/>
    <w:rsid w:val="000C0610"/>
    <w:rsid w:val="000C3FF4"/>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29CC"/>
    <w:rsid w:val="00106040"/>
    <w:rsid w:val="001060F5"/>
    <w:rsid w:val="00112FE2"/>
    <w:rsid w:val="001141B3"/>
    <w:rsid w:val="0011425F"/>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2894"/>
    <w:rsid w:val="00264281"/>
    <w:rsid w:val="00265133"/>
    <w:rsid w:val="002652BD"/>
    <w:rsid w:val="00266190"/>
    <w:rsid w:val="0027205F"/>
    <w:rsid w:val="0027322F"/>
    <w:rsid w:val="00273BDB"/>
    <w:rsid w:val="002756F3"/>
    <w:rsid w:val="00292523"/>
    <w:rsid w:val="002A4B63"/>
    <w:rsid w:val="002A666B"/>
    <w:rsid w:val="002A7023"/>
    <w:rsid w:val="002B135B"/>
    <w:rsid w:val="002B32B4"/>
    <w:rsid w:val="002B507F"/>
    <w:rsid w:val="002B7828"/>
    <w:rsid w:val="002C133F"/>
    <w:rsid w:val="002C47B1"/>
    <w:rsid w:val="002D0B51"/>
    <w:rsid w:val="002D1D9E"/>
    <w:rsid w:val="002E13A0"/>
    <w:rsid w:val="002E148B"/>
    <w:rsid w:val="002E3666"/>
    <w:rsid w:val="002E5834"/>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333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5CFA"/>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45D6"/>
    <w:rsid w:val="00415492"/>
    <w:rsid w:val="00415CBF"/>
    <w:rsid w:val="004202AD"/>
    <w:rsid w:val="00420D82"/>
    <w:rsid w:val="00421481"/>
    <w:rsid w:val="0042252E"/>
    <w:rsid w:val="00422693"/>
    <w:rsid w:val="004230AF"/>
    <w:rsid w:val="00424584"/>
    <w:rsid w:val="004300FD"/>
    <w:rsid w:val="00436B79"/>
    <w:rsid w:val="00441F29"/>
    <w:rsid w:val="00450BF2"/>
    <w:rsid w:val="00454801"/>
    <w:rsid w:val="00454D98"/>
    <w:rsid w:val="004559EA"/>
    <w:rsid w:val="004561A2"/>
    <w:rsid w:val="004616BB"/>
    <w:rsid w:val="004633B8"/>
    <w:rsid w:val="00466FB5"/>
    <w:rsid w:val="00467106"/>
    <w:rsid w:val="00474394"/>
    <w:rsid w:val="00474CFB"/>
    <w:rsid w:val="00484224"/>
    <w:rsid w:val="00484411"/>
    <w:rsid w:val="004844B6"/>
    <w:rsid w:val="00485DCC"/>
    <w:rsid w:val="004862F5"/>
    <w:rsid w:val="00491D58"/>
    <w:rsid w:val="004941A2"/>
    <w:rsid w:val="004961E5"/>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4C70"/>
    <w:rsid w:val="004F4C7F"/>
    <w:rsid w:val="004F55A8"/>
    <w:rsid w:val="004F7D1B"/>
    <w:rsid w:val="005013B3"/>
    <w:rsid w:val="005020DD"/>
    <w:rsid w:val="00512F49"/>
    <w:rsid w:val="005150F6"/>
    <w:rsid w:val="00515509"/>
    <w:rsid w:val="00520C73"/>
    <w:rsid w:val="00521E6A"/>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676DA"/>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51C9D"/>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85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3CDE"/>
    <w:rsid w:val="00714595"/>
    <w:rsid w:val="00723C8B"/>
    <w:rsid w:val="0072516F"/>
    <w:rsid w:val="00726056"/>
    <w:rsid w:val="00727EF5"/>
    <w:rsid w:val="007301B8"/>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B6D6B"/>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4B15"/>
    <w:rsid w:val="007E5C94"/>
    <w:rsid w:val="007F1B63"/>
    <w:rsid w:val="007F618F"/>
    <w:rsid w:val="007F62F0"/>
    <w:rsid w:val="007F7428"/>
    <w:rsid w:val="008025AC"/>
    <w:rsid w:val="00807420"/>
    <w:rsid w:val="00810E00"/>
    <w:rsid w:val="0081350E"/>
    <w:rsid w:val="00816186"/>
    <w:rsid w:val="008215F4"/>
    <w:rsid w:val="00823A31"/>
    <w:rsid w:val="0082400C"/>
    <w:rsid w:val="00827A01"/>
    <w:rsid w:val="00836C6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444"/>
    <w:rsid w:val="00935949"/>
    <w:rsid w:val="00940C54"/>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073C"/>
    <w:rsid w:val="009B463B"/>
    <w:rsid w:val="009C4F20"/>
    <w:rsid w:val="009C53C4"/>
    <w:rsid w:val="009C76D8"/>
    <w:rsid w:val="009C7C5C"/>
    <w:rsid w:val="009D217C"/>
    <w:rsid w:val="009D5702"/>
    <w:rsid w:val="009D6061"/>
    <w:rsid w:val="009D6187"/>
    <w:rsid w:val="009E0D2A"/>
    <w:rsid w:val="009E58B3"/>
    <w:rsid w:val="009E7AAE"/>
    <w:rsid w:val="009F2F3F"/>
    <w:rsid w:val="009F30AB"/>
    <w:rsid w:val="009F42AD"/>
    <w:rsid w:val="009F4825"/>
    <w:rsid w:val="009F5991"/>
    <w:rsid w:val="00A01166"/>
    <w:rsid w:val="00A038D8"/>
    <w:rsid w:val="00A04469"/>
    <w:rsid w:val="00A04FF8"/>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9CD"/>
    <w:rsid w:val="00B14CEC"/>
    <w:rsid w:val="00B156B6"/>
    <w:rsid w:val="00B15B89"/>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0863"/>
    <w:rsid w:val="00C11564"/>
    <w:rsid w:val="00C13170"/>
    <w:rsid w:val="00C164DF"/>
    <w:rsid w:val="00C1747C"/>
    <w:rsid w:val="00C23E25"/>
    <w:rsid w:val="00C35A19"/>
    <w:rsid w:val="00C401E9"/>
    <w:rsid w:val="00C41A6D"/>
    <w:rsid w:val="00C46E5E"/>
    <w:rsid w:val="00C5083E"/>
    <w:rsid w:val="00C5183E"/>
    <w:rsid w:val="00C535D0"/>
    <w:rsid w:val="00C620A9"/>
    <w:rsid w:val="00C62801"/>
    <w:rsid w:val="00C64E4F"/>
    <w:rsid w:val="00C6541B"/>
    <w:rsid w:val="00C678CC"/>
    <w:rsid w:val="00C7031B"/>
    <w:rsid w:val="00C742C1"/>
    <w:rsid w:val="00C75706"/>
    <w:rsid w:val="00C800AF"/>
    <w:rsid w:val="00C847CB"/>
    <w:rsid w:val="00C90DB3"/>
    <w:rsid w:val="00CA1A94"/>
    <w:rsid w:val="00CA2BF1"/>
    <w:rsid w:val="00CB08AF"/>
    <w:rsid w:val="00CB4396"/>
    <w:rsid w:val="00CB4828"/>
    <w:rsid w:val="00CB620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2B1"/>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1DE4"/>
    <w:rsid w:val="00DD450E"/>
    <w:rsid w:val="00DE1F42"/>
    <w:rsid w:val="00DE2D31"/>
    <w:rsid w:val="00DE5576"/>
    <w:rsid w:val="00DF1E58"/>
    <w:rsid w:val="00DF234A"/>
    <w:rsid w:val="00DF2E8B"/>
    <w:rsid w:val="00DF451B"/>
    <w:rsid w:val="00E02403"/>
    <w:rsid w:val="00E0295C"/>
    <w:rsid w:val="00E0502A"/>
    <w:rsid w:val="00E079DC"/>
    <w:rsid w:val="00E1293C"/>
    <w:rsid w:val="00E168AE"/>
    <w:rsid w:val="00E16AAF"/>
    <w:rsid w:val="00E21FF0"/>
    <w:rsid w:val="00E24BB5"/>
    <w:rsid w:val="00E25C0B"/>
    <w:rsid w:val="00E27E63"/>
    <w:rsid w:val="00E315FC"/>
    <w:rsid w:val="00E34B65"/>
    <w:rsid w:val="00E352EA"/>
    <w:rsid w:val="00E36E71"/>
    <w:rsid w:val="00E412D5"/>
    <w:rsid w:val="00E445E0"/>
    <w:rsid w:val="00E45337"/>
    <w:rsid w:val="00E46857"/>
    <w:rsid w:val="00E56DF2"/>
    <w:rsid w:val="00E572CB"/>
    <w:rsid w:val="00E64F39"/>
    <w:rsid w:val="00E66085"/>
    <w:rsid w:val="00E66D8C"/>
    <w:rsid w:val="00E70C42"/>
    <w:rsid w:val="00E7651D"/>
    <w:rsid w:val="00E7704A"/>
    <w:rsid w:val="00E778D7"/>
    <w:rsid w:val="00E81BEC"/>
    <w:rsid w:val="00E84410"/>
    <w:rsid w:val="00E90DF1"/>
    <w:rsid w:val="00E913CB"/>
    <w:rsid w:val="00E96C97"/>
    <w:rsid w:val="00E975F7"/>
    <w:rsid w:val="00EA46C9"/>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2F9C"/>
    <w:rsid w:val="00F4346F"/>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B75D3"/>
    <w:rsid w:val="00FC0484"/>
    <w:rsid w:val="00FC1182"/>
    <w:rsid w:val="00FC31D1"/>
    <w:rsid w:val="00FC429B"/>
    <w:rsid w:val="00FD2B7B"/>
    <w:rsid w:val="00FD457B"/>
    <w:rsid w:val="00FD5E46"/>
    <w:rsid w:val="00FD7CF3"/>
    <w:rsid w:val="00FE076F"/>
    <w:rsid w:val="00FE1A52"/>
    <w:rsid w:val="00FE5186"/>
    <w:rsid w:val="00FF1BDD"/>
    <w:rsid w:val="00FF1CAC"/>
    <w:rsid w:val="00FF21F2"/>
    <w:rsid w:val="00FF3447"/>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 w:type="table" w:customStyle="1" w:styleId="Tabela-Siatka3">
    <w:name w:val="Tabela - Siatka3"/>
    <w:basedOn w:val="Standardowy"/>
    <w:next w:val="Tabela-Siatka"/>
    <w:uiPriority w:val="39"/>
    <w:rsid w:val="00E24BB5"/>
    <w:rPr>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1606</Words>
  <Characters>9639</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19</cp:revision>
  <cp:lastPrinted>2015-03-30T11:01:00Z</cp:lastPrinted>
  <dcterms:created xsi:type="dcterms:W3CDTF">2025-07-30T12:54:00Z</dcterms:created>
  <dcterms:modified xsi:type="dcterms:W3CDTF">2026-01-26T14:12:00Z</dcterms:modified>
</cp:coreProperties>
</file>